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E61CE" w14:textId="77777777" w:rsidR="0015074B" w:rsidRDefault="0052737E">
      <w:bookmarkStart w:id="0" w:name="_GoBack"/>
      <w:bookmarkEnd w:id="0"/>
      <w:r>
        <w:t>Section 1 paragraph.</w:t>
      </w:r>
    </w:p>
    <w:p w14:paraId="7FFD3A10" w14:textId="77777777" w:rsidR="00DB5A3E" w:rsidRDefault="00DB5A3E">
      <w:pPr>
        <w:sectPr w:rsidR="00DB5A3E" w:rsidSect="00E03475">
          <w:type w:val="continuous"/>
          <w:pgSz w:w="15840" w:h="12240" w:orient="landscape"/>
          <w:pgMar w:top="2160" w:right="1800" w:bottom="2520" w:left="1440" w:header="720" w:footer="1080" w:gutter="360"/>
          <w:cols w:space="720"/>
          <w:docGrid w:linePitch="360"/>
          <w:printerSettings r:id="rId5"/>
        </w:sectPr>
      </w:pPr>
    </w:p>
    <w:p w14:paraId="5189EF39" w14:textId="57DACD27" w:rsidR="0052737E" w:rsidRDefault="0052737E">
      <w:r>
        <w:lastRenderedPageBreak/>
        <w:t>Section 2 paragraph.</w:t>
      </w:r>
    </w:p>
    <w:p w14:paraId="7222EF8A" w14:textId="77777777" w:rsidR="00DB5A3E" w:rsidRDefault="00DB5A3E">
      <w:pPr>
        <w:sectPr w:rsidR="00DB5A3E" w:rsidSect="00DB5A3E">
          <w:pgSz w:w="12240" w:h="15840"/>
          <w:pgMar w:top="1440" w:right="1800" w:bottom="1440" w:left="1800" w:header="720" w:footer="720" w:gutter="0"/>
          <w:cols w:space="720"/>
          <w:docGrid w:linePitch="360"/>
          <w:printerSettings r:id="rId6"/>
        </w:sectPr>
      </w:pPr>
    </w:p>
    <w:p w14:paraId="4D19A987" w14:textId="30A98368" w:rsidR="0052737E" w:rsidRDefault="0052737E">
      <w:r>
        <w:t>Section 3 paragraph.</w:t>
      </w:r>
    </w:p>
    <w:p w14:paraId="2E21BC8A" w14:textId="77777777" w:rsidR="00DB5A3E" w:rsidRDefault="00DB5A3E">
      <w:pPr>
        <w:sectPr w:rsidR="00DB5A3E" w:rsidSect="00DB5A3E">
          <w:type w:val="oddPage"/>
          <w:pgSz w:w="12240" w:h="15840"/>
          <w:pgMar w:top="1440" w:right="1800" w:bottom="1440" w:left="1800" w:header="720" w:footer="720" w:gutter="0"/>
          <w:cols w:space="720"/>
          <w:docGrid w:linePitch="360"/>
          <w:printerSettings r:id="rId7"/>
        </w:sectPr>
      </w:pPr>
    </w:p>
    <w:p w14:paraId="71776060" w14:textId="414C7B44" w:rsidR="0052737E" w:rsidRDefault="0052737E">
      <w:r>
        <w:t>Section 4 paragraph.</w:t>
      </w:r>
    </w:p>
    <w:p w14:paraId="550065A3" w14:textId="77777777" w:rsidR="00DB5A3E" w:rsidRDefault="00DB5A3E">
      <w:pPr>
        <w:sectPr w:rsidR="00DB5A3E" w:rsidSect="00DB5A3E">
          <w:type w:val="evenPage"/>
          <w:pgSz w:w="12240" w:h="15840"/>
          <w:pgMar w:top="1440" w:right="1800" w:bottom="1440" w:left="1800" w:header="720" w:footer="720" w:gutter="0"/>
          <w:cols w:space="720"/>
          <w:docGrid w:linePitch="360"/>
          <w:printerSettings r:id="rId8"/>
        </w:sectPr>
      </w:pPr>
    </w:p>
    <w:p w14:paraId="0BB9299B" w14:textId="5F4AD5FE" w:rsidR="0052737E" w:rsidRDefault="0052737E">
      <w:r>
        <w:t>Section 5 paragraph.</w:t>
      </w:r>
    </w:p>
    <w:sectPr w:rsidR="0052737E" w:rsidSect="00DB5A3E">
      <w:type w:val="nextColumn"/>
      <w:pgSz w:w="12240" w:h="15840"/>
      <w:pgMar w:top="1440" w:right="1800" w:bottom="1440" w:left="1800" w:header="720" w:footer="720" w:gutter="0"/>
      <w:cols w:space="720"/>
      <w:docGrid w:linePitch="360"/>
      <w:printerSettings r:id="rId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F61"/>
    <w:rsid w:val="00034616"/>
    <w:rsid w:val="0015074B"/>
    <w:rsid w:val="0052737E"/>
    <w:rsid w:val="00582F61"/>
    <w:rsid w:val="008971A5"/>
    <w:rsid w:val="00DB5A3E"/>
    <w:rsid w:val="00DE3027"/>
    <w:rsid w:val="00E03475"/>
    <w:rsid w:val="00F3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3A38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printerSettings" Target="printerSettings/printerSettings2.bin"/><Relationship Id="rId7" Type="http://schemas.openxmlformats.org/officeDocument/2006/relationships/printerSettings" Target="printerSettings/printerSettings3.bin"/><Relationship Id="rId8" Type="http://schemas.openxmlformats.org/officeDocument/2006/relationships/printerSettings" Target="printerSettings/printerSettings4.bin"/><Relationship Id="rId9" Type="http://schemas.openxmlformats.org/officeDocument/2006/relationships/printerSettings" Target="printerSettings/printerSettings5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16</Words>
  <Characters>93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6</cp:revision>
  <dcterms:created xsi:type="dcterms:W3CDTF">2014-06-20T07:19:00Z</dcterms:created>
  <dcterms:modified xsi:type="dcterms:W3CDTF">2014-06-21T08:37:00Z</dcterms:modified>
</cp:coreProperties>
</file>